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Sauna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Sauna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73551808" name="ff421250-aa6e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368463" name="ff421250-aa6e-11f0-8dec-59d90dbd9d23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46843611" name="1f4a9a40-aa6f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00345673" name="1f4a9a40-aa6f-11f0-8dec-59d90dbd9d23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</w:t>
            </w:r>
          </w:p>
          <w:p>
            <w:pPr>
              <w:spacing w:before="0" w:after="0"/>
            </w:pPr>
            <w:r>
              <w:t>2. OG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VM-11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22117173" name="6bd10720-aa72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40473963" name="6bd10720-aa72-11f0-8dec-59d90dbd9d23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71024450" name="6fa1be30-aa72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21004054" name="6fa1be30-aa72-11f0-8dec-59d90dbd9d23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Wohnzimmer </w:t>
            </w:r>
          </w:p>
          <w:p>
            <w:pPr>
              <w:spacing w:before="0" w:after="0"/>
            </w:pPr>
            <w:r>
              <w:t>2. OG </w:t>
            </w:r>
          </w:p>
          <w:p>
            <w:pPr>
              <w:spacing w:before="0" w:after="0"/>
            </w:pPr>
            <w:r>
              <w:t>Cheminée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VM-15</w:t>
            </w:r>
          </w:p>
          <w:p>
            <w:pPr>
              <w:spacing w:before="0" w:after="0"/>
            </w:pPr>
            <w:r>
              <w:t>Asbestschnüre /LAP</w:t>
            </w:r>
          </w:p>
          <w:p>
            <w:pPr>
              <w:spacing w:before="0" w:after="0"/>
            </w:pPr>
            <w:r>
              <w:t>Cheminée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86304991" name="d147f400-aa73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916076" name="d147f400-aa73-11f0-8dec-59d90dbd9d23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63868117" name="d98f1800-aa73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09104668" name="d98f1800-aa73-11f0-8dec-59d90dbd9d23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Wintergarten </w:t>
            </w:r>
          </w:p>
          <w:p>
            <w:pPr>
              <w:spacing w:before="0" w:after="0"/>
            </w:pPr>
            <w:r>
              <w:t>2. OG </w:t>
            </w:r>
          </w:p>
          <w:p>
            <w:pPr>
              <w:spacing w:before="0" w:after="0"/>
            </w:pPr>
            <w:r>
              <w:t>Cheminée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VM-22</w:t>
            </w:r>
          </w:p>
          <w:p>
            <w:pPr>
              <w:spacing w:before="0" w:after="0"/>
            </w:pPr>
            <w:r>
              <w:t>Asbestschnüre / LAP</w:t>
            </w:r>
          </w:p>
          <w:p>
            <w:pPr>
              <w:spacing w:before="0" w:after="0"/>
            </w:pPr>
            <w:r>
              <w:t>Cheminée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75498055" name="ea862200-aa75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93492588" name="ea862200-aa75-11f0-8dec-59d90dbd9d23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67750869" name="f4918b40-aa75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42439391" name="f4918b40-aa75-11f0-8dec-59d90dbd9d23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Wintergarten </w:t>
            </w:r>
          </w:p>
          <w:p>
            <w:pPr>
              <w:spacing w:before="0" w:after="0"/>
            </w:pPr>
            <w:r>
              <w:t>2. OG </w:t>
            </w:r>
          </w:p>
          <w:p>
            <w:pPr>
              <w:spacing w:before="0" w:after="0"/>
            </w:pPr>
            <w:r>
              <w:t>Nachtspeicherofen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VM-23</w:t>
            </w:r>
          </w:p>
          <w:p>
            <w:pPr>
              <w:spacing w:before="0" w:after="0"/>
            </w:pPr>
            <w:r>
              <w:t>LAP </w:t>
            </w:r>
          </w:p>
          <w:p>
            <w:pPr>
              <w:spacing w:before="0" w:after="0"/>
            </w:pPr>
            <w:r>
              <w:t>Nachtspeicherofen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87793006" name="097571c0-aa76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29847427" name="097571c0-aa76-11f0-8dec-59d90dbd9d23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60230877" name="192f2bb0-aa76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24519612" name="192f2bb0-aa76-11f0-8dec-59d90dbd9d23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In Lampitzäckern 57, 8305 Dietlikon</w:t>
          </w:r>
        </w:p>
        <w:p>
          <w:pPr>
            <w:spacing w:before="0" w:after="0"/>
          </w:pPr>
          <w:r>
            <w:t>532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